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bookmarkStart w:id="0" w:name="_GoBack"/>
      <w:bookmarkEnd w:id="0"/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DC21B1" w:rsidRDefault="00B517AE" w:rsidP="00204AE9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b/>
          <w:noProof/>
          <w:color w:val="215868"/>
          <w:sz w:val="32"/>
          <w:szCs w:val="28"/>
        </w:rPr>
        <w:t xml:space="preserve">Kąty </w:t>
      </w:r>
      <w:r w:rsidR="00204AE9" w:rsidRPr="00204AE9">
        <w:rPr>
          <w:b/>
          <w:noProof/>
          <w:color w:val="215868"/>
          <w:sz w:val="32"/>
          <w:szCs w:val="28"/>
        </w:rPr>
        <w:t>odpowiadające</w:t>
      </w:r>
      <w:r w:rsidR="00A43606">
        <w:rPr>
          <w:b/>
          <w:noProof/>
          <w:color w:val="215868"/>
          <w:sz w:val="32"/>
          <w:szCs w:val="28"/>
        </w:rPr>
        <w:br/>
      </w:r>
    </w:p>
    <w:p w:rsidR="00B517AE" w:rsidRPr="00DC21B1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Pr="00204AE9">
        <w:rPr>
          <w:b/>
          <w:noProof/>
          <w:color w:val="00B0F0"/>
          <w:sz w:val="32"/>
          <w:szCs w:val="28"/>
        </w:rPr>
        <w:t>s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r</w:t>
      </w:r>
      <w:r w:rsidRPr="00204AE9">
        <w:rPr>
          <w:noProof/>
          <w:color w:val="215868"/>
          <w:sz w:val="32"/>
          <w:szCs w:val="28"/>
        </w:rPr>
        <w:t xml:space="preserve"> są równoległe. Oblicz miarę kąta</w:t>
      </w:r>
      <w:r w:rsidR="00B517AE" w:rsidRPr="00DC21B1">
        <w:rPr>
          <w:noProof/>
          <w:color w:val="215868"/>
          <w:sz w:val="32"/>
          <w:szCs w:val="28"/>
        </w:rPr>
        <w:t xml:space="preserve"> </w:t>
      </w:r>
      <w:r w:rsidR="00EB44F7" w:rsidRPr="00EB44F7">
        <w:rPr>
          <w:b/>
          <w:noProof/>
          <w:color w:val="00B0F0"/>
          <w:sz w:val="32"/>
          <w:szCs w:val="28"/>
        </w:rPr>
        <w:t>γ</w:t>
      </w:r>
      <w:r w:rsidR="00B517AE" w:rsidRPr="00DC21B1">
        <w:rPr>
          <w:noProof/>
          <w:color w:val="215868"/>
          <w:sz w:val="32"/>
          <w:szCs w:val="28"/>
        </w:rPr>
        <w:t>.</w:t>
      </w:r>
      <w:r w:rsidR="00430A71">
        <w:rPr>
          <w:noProof/>
          <w:color w:val="215868"/>
          <w:sz w:val="32"/>
          <w:szCs w:val="28"/>
        </w:rPr>
        <w:br/>
      </w:r>
      <w:r w:rsidR="00B517AE" w:rsidRPr="00DC21B1">
        <w:rPr>
          <w:noProof/>
          <w:color w:val="215868"/>
          <w:sz w:val="32"/>
          <w:szCs w:val="28"/>
        </w:rPr>
        <w:br/>
      </w:r>
      <w:r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22167" r:id="rId10"/>
        </w:object>
      </w:r>
      <w:r w:rsidR="002055CF">
        <w:br/>
      </w:r>
    </w:p>
    <w:p w:rsidR="00B517AE" w:rsidRPr="00204AE9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Pr="00204AE9">
        <w:rPr>
          <w:b/>
          <w:noProof/>
          <w:color w:val="00B0F0"/>
          <w:sz w:val="32"/>
          <w:szCs w:val="28"/>
        </w:rPr>
        <w:t>s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r</w:t>
      </w:r>
      <w:r w:rsidRPr="00204AE9">
        <w:rPr>
          <w:noProof/>
          <w:color w:val="215868"/>
          <w:sz w:val="32"/>
          <w:szCs w:val="28"/>
        </w:rPr>
        <w:t xml:space="preserve"> są równolegle. Zaznacz łukiem kąt  odpowiadający danemu kątowi. </w:t>
      </w:r>
      <w:r>
        <w:rPr>
          <w:noProof/>
          <w:color w:val="215868"/>
          <w:sz w:val="32"/>
          <w:szCs w:val="28"/>
        </w:rPr>
        <w:br/>
      </w:r>
      <w:r w:rsidRPr="00204AE9">
        <w:rPr>
          <w:noProof/>
          <w:color w:val="215868"/>
          <w:sz w:val="32"/>
          <w:szCs w:val="28"/>
        </w:rPr>
        <w:t>Oblicz jego miarę</w:t>
      </w:r>
      <w:r>
        <w:rPr>
          <w:noProof/>
          <w:color w:val="215868"/>
          <w:sz w:val="32"/>
          <w:szCs w:val="28"/>
        </w:rPr>
        <w:t>.</w:t>
      </w:r>
      <w:r w:rsidR="00C137A7" w:rsidRPr="00204AE9">
        <w:rPr>
          <w:noProof/>
          <w:color w:val="215868"/>
          <w:sz w:val="32"/>
          <w:szCs w:val="28"/>
        </w:rPr>
        <w:br/>
      </w:r>
      <w:r w:rsidR="00B517AE" w:rsidRPr="00204AE9">
        <w:rPr>
          <w:noProof/>
          <w:color w:val="215868"/>
          <w:sz w:val="32"/>
          <w:szCs w:val="28"/>
        </w:rPr>
        <w:br/>
      </w:r>
      <w:r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22168" r:id="rId12"/>
        </w:object>
      </w:r>
    </w:p>
    <w:p w:rsidR="002055CF" w:rsidRDefault="002055C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B517AE" w:rsidRDefault="00B517AE" w:rsidP="00204AE9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lastRenderedPageBreak/>
        <w:t xml:space="preserve">Kąty </w:t>
      </w:r>
      <w:r w:rsidR="00204AE9" w:rsidRPr="00204AE9">
        <w:rPr>
          <w:b/>
          <w:noProof/>
          <w:color w:val="215868"/>
          <w:sz w:val="32"/>
          <w:szCs w:val="28"/>
        </w:rPr>
        <w:t>naprzemianległe</w:t>
      </w:r>
      <w:r w:rsidR="00C137A7">
        <w:rPr>
          <w:b/>
          <w:noProof/>
          <w:color w:val="215868"/>
          <w:sz w:val="32"/>
          <w:szCs w:val="28"/>
        </w:rPr>
        <w:br/>
      </w:r>
    </w:p>
    <w:p w:rsidR="00B517AE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Pr="00204AE9">
        <w:rPr>
          <w:b/>
          <w:noProof/>
          <w:color w:val="00B0F0"/>
          <w:sz w:val="32"/>
          <w:szCs w:val="28"/>
        </w:rPr>
        <w:t>k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l</w:t>
      </w:r>
      <w:r w:rsidRPr="00204AE9">
        <w:rPr>
          <w:noProof/>
          <w:color w:val="215868"/>
          <w:sz w:val="32"/>
          <w:szCs w:val="28"/>
        </w:rPr>
        <w:t xml:space="preserve"> są równoległe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E1343B" w:rsidRPr="00E1343B">
        <w:rPr>
          <w:noProof/>
          <w:color w:val="215868"/>
          <w:sz w:val="32"/>
          <w:szCs w:val="28"/>
        </w:rPr>
        <w:t xml:space="preserve">Oblicz miarę kąta </w:t>
      </w:r>
      <w:r w:rsidR="00EB44F7" w:rsidRPr="00EB44F7">
        <w:rPr>
          <w:b/>
          <w:noProof/>
          <w:color w:val="00B0F0"/>
          <w:sz w:val="32"/>
          <w:szCs w:val="28"/>
        </w:rPr>
        <w:t>α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2055CF">
        <w:rPr>
          <w:noProof/>
          <w:color w:val="215868"/>
          <w:sz w:val="32"/>
          <w:szCs w:val="28"/>
        </w:rPr>
        <w:br/>
      </w:r>
      <w:r w:rsidR="00C137A7">
        <w:rPr>
          <w:noProof/>
          <w:color w:val="215868"/>
          <w:sz w:val="32"/>
          <w:szCs w:val="28"/>
        </w:rPr>
        <w:br/>
      </w:r>
      <w:r>
        <w:object w:dxaOrig="8569" w:dyaOrig="2781">
          <v:shape id="_x0000_i1027" type="#_x0000_t75" style="width:428.4pt;height:139.2pt" o:ole="">
            <v:imagedata r:id="rId13" o:title=""/>
          </v:shape>
          <o:OLEObject Type="Embed" ProgID="CorelDraw.Graphic.15" ShapeID="_x0000_i1027" DrawAspect="Content" ObjectID="_1438922169" r:id="rId14"/>
        </w:object>
      </w:r>
      <w:r w:rsidR="002055CF">
        <w:br/>
      </w:r>
    </w:p>
    <w:p w:rsidR="00B517AE" w:rsidRPr="00204AE9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Pr="00204AE9">
        <w:rPr>
          <w:b/>
          <w:noProof/>
          <w:color w:val="00B0F0"/>
          <w:sz w:val="32"/>
          <w:szCs w:val="28"/>
        </w:rPr>
        <w:t>k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l</w:t>
      </w:r>
      <w:r w:rsidRPr="00204AE9">
        <w:rPr>
          <w:noProof/>
          <w:color w:val="215868"/>
          <w:sz w:val="32"/>
          <w:szCs w:val="28"/>
        </w:rPr>
        <w:t xml:space="preserve"> są równolegle. Zaznacz łukiem kąt  naprzemianległy do danego kąta</w:t>
      </w:r>
      <w:r w:rsidR="00E1343B" w:rsidRPr="00204AE9">
        <w:rPr>
          <w:noProof/>
          <w:color w:val="215868"/>
          <w:sz w:val="32"/>
          <w:szCs w:val="28"/>
        </w:rPr>
        <w:t xml:space="preserve">. </w:t>
      </w:r>
      <w:r w:rsidR="00EB44F7" w:rsidRPr="00204AE9">
        <w:rPr>
          <w:noProof/>
          <w:color w:val="215868"/>
          <w:sz w:val="32"/>
          <w:szCs w:val="28"/>
        </w:rPr>
        <w:br/>
      </w:r>
      <w:r w:rsidR="00E1343B" w:rsidRPr="00204AE9">
        <w:rPr>
          <w:noProof/>
          <w:color w:val="215868"/>
          <w:sz w:val="32"/>
          <w:szCs w:val="28"/>
        </w:rPr>
        <w:t>Oblicz jego miarę</w:t>
      </w:r>
      <w:r w:rsidR="00B517AE" w:rsidRPr="00204AE9">
        <w:rPr>
          <w:noProof/>
          <w:color w:val="215868"/>
          <w:sz w:val="32"/>
          <w:szCs w:val="28"/>
        </w:rPr>
        <w:t>.</w:t>
      </w:r>
      <w:r w:rsidR="0052070C" w:rsidRPr="00204AE9">
        <w:rPr>
          <w:noProof/>
          <w:color w:val="215868"/>
          <w:sz w:val="32"/>
          <w:szCs w:val="28"/>
        </w:rPr>
        <w:br/>
      </w:r>
      <w:r w:rsidR="0052070C" w:rsidRPr="00204AE9">
        <w:rPr>
          <w:noProof/>
          <w:color w:val="215868"/>
          <w:sz w:val="32"/>
          <w:szCs w:val="28"/>
        </w:rPr>
        <w:br/>
      </w:r>
      <w:r>
        <w:object w:dxaOrig="8569" w:dyaOrig="2781">
          <v:shape id="_x0000_i1028" type="#_x0000_t75" style="width:428.4pt;height:139.2pt" o:ole="">
            <v:imagedata r:id="rId15" o:title=""/>
          </v:shape>
          <o:OLEObject Type="Embed" ProgID="CorelDraw.Graphic.15" ShapeID="_x0000_i1028" DrawAspect="Content" ObjectID="_1438922170" r:id="rId16"/>
        </w:object>
      </w:r>
    </w:p>
    <w:p w:rsidR="00B517AE" w:rsidRPr="00B517AE" w:rsidRDefault="00B517AE" w:rsidP="00B517AE">
      <w:pPr>
        <w:rPr>
          <w:lang w:eastAsia="pl-PL"/>
        </w:rPr>
      </w:pPr>
    </w:p>
    <w:p w:rsidR="004D4F5A" w:rsidRPr="00B517AE" w:rsidRDefault="004D4F5A" w:rsidP="00B517AE">
      <w:pPr>
        <w:pStyle w:val="Tytu"/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br/>
      </w:r>
      <w:r w:rsidRPr="00B517AE">
        <w:rPr>
          <w:noProof/>
          <w:color w:val="215868"/>
          <w:sz w:val="32"/>
          <w:szCs w:val="28"/>
        </w:rPr>
        <w:br/>
      </w:r>
    </w:p>
    <w:p w:rsidR="00E33B11" w:rsidRPr="00E33B11" w:rsidRDefault="00E33B11" w:rsidP="00E33B11">
      <w:pPr>
        <w:rPr>
          <w:lang w:eastAsia="pl-PL"/>
        </w:rPr>
      </w:pP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DB6" w:rsidRDefault="00090DB6">
      <w:pPr>
        <w:spacing w:after="0" w:line="240" w:lineRule="auto"/>
      </w:pPr>
      <w:r>
        <w:separator/>
      </w:r>
    </w:p>
  </w:endnote>
  <w:endnote w:type="continuationSeparator" w:id="0">
    <w:p w:rsidR="00090DB6" w:rsidRDefault="0009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BB1529" w:rsidRPr="00BB1529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B1529" w:rsidRPr="00BB1529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DB6" w:rsidRDefault="00090DB6">
      <w:pPr>
        <w:spacing w:after="0" w:line="240" w:lineRule="auto"/>
      </w:pPr>
      <w:r>
        <w:separator/>
      </w:r>
    </w:p>
  </w:footnote>
  <w:footnote w:type="continuationSeparator" w:id="0">
    <w:p w:rsidR="00090DB6" w:rsidRDefault="00090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6964680</wp:posOffset>
              </wp:positionH>
              <wp:positionV relativeFrom="page">
                <wp:posOffset>2171700</wp:posOffset>
              </wp:positionV>
              <wp:extent cx="409575" cy="6339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33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BB152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BB152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utworzone przez prostą przecinająca dwie proste równoległe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71pt;width:32.25pt;height:49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DJE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BB1529">
                    <w:pPr>
                      <w:jc w:val="center"/>
                      <w:rPr>
                        <w:color w:val="FFFFFF"/>
                      </w:rPr>
                    </w:pPr>
                    <w:r w:rsidRPr="00BB152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utworzone przez prostą przecinająca dwie proste równoległe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" fillcolor="#00b0f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1">
    <w:nsid w:val="34915276"/>
    <w:multiLevelType w:val="multilevel"/>
    <w:tmpl w:val="F78C7694"/>
    <w:numStyleLink w:val="Styl2"/>
  </w:abstractNum>
  <w:abstractNum w:abstractNumId="12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7"/>
  </w:num>
  <w:num w:numId="11">
    <w:abstractNumId w:val="15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0DB6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F0A36"/>
    <w:rsid w:val="00200894"/>
    <w:rsid w:val="002011E6"/>
    <w:rsid w:val="00204AE9"/>
    <w:rsid w:val="002055CF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22212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1529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A7CBF-5EA3-49B7-9B69-DD0A5409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</TotalTime>
  <Pages>2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2013-08-24T20:47:00Z</dcterms:created>
  <dcterms:modified xsi:type="dcterms:W3CDTF">2013-08-25T05:41:00Z</dcterms:modified>
</cp:coreProperties>
</file>